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FD" w:rsidRPr="00B5167B" w:rsidRDefault="000701FD">
      <w:pPr>
        <w:spacing w:before="100" w:after="0" w:line="240" w:lineRule="auto"/>
        <w:rPr>
          <w:rFonts w:ascii="Times New Roman" w:hAnsi="Times New Roman" w:cs="Times New Roman"/>
          <w:sz w:val="16"/>
          <w:szCs w:val="16"/>
        </w:rPr>
      </w:pPr>
      <w:r w:rsidRPr="00B5167B">
        <w:rPr>
          <w:rFonts w:ascii="Times New Roman" w:eastAsia="Arial" w:hAnsi="Times New Roman" w:cs="Times New Roman"/>
          <w:sz w:val="16"/>
          <w:szCs w:val="16"/>
        </w:rPr>
        <w:t>Your research paper will be evaluated using the following rubric, which must be turned in with your final, typed copy on ___________________________________.  Your paper must also be submitted to turnitin.com.</w:t>
      </w:r>
    </w:p>
    <w:p w:rsidR="000701FD" w:rsidRPr="00B5167B" w:rsidRDefault="000701FD">
      <w:pPr>
        <w:spacing w:before="100" w:after="0" w:line="240" w:lineRule="auto"/>
        <w:rPr>
          <w:rFonts w:ascii="Times New Roman" w:eastAsia="Arial" w:hAnsi="Times New Roman" w:cs="Times New Roman"/>
          <w:b/>
          <w:bCs/>
          <w:sz w:val="16"/>
          <w:szCs w:val="16"/>
          <w:u w:val="single"/>
        </w:rPr>
      </w:pPr>
      <w:r w:rsidRPr="00B5167B">
        <w:rPr>
          <w:rFonts w:ascii="Times New Roman" w:eastAsia="Arial" w:hAnsi="Times New Roman" w:cs="Times New Roman"/>
          <w:b/>
          <w:bCs/>
          <w:sz w:val="16"/>
          <w:szCs w:val="16"/>
          <w:u w:val="single"/>
        </w:rPr>
        <w:t>Students can:</w:t>
      </w:r>
    </w:p>
    <w:p w:rsidR="000701FD" w:rsidRPr="00B5167B" w:rsidRDefault="000701FD">
      <w:pPr>
        <w:spacing w:after="0" w:line="240" w:lineRule="auto"/>
        <w:rPr>
          <w:rFonts w:ascii="Times New Roman" w:eastAsia="Arial" w:hAnsi="Times New Roman" w:cs="Times New Roman"/>
          <w:sz w:val="16"/>
          <w:szCs w:val="16"/>
        </w:rPr>
      </w:pPr>
      <w:r w:rsidRPr="00B5167B">
        <w:rPr>
          <w:rFonts w:ascii="Times New Roman" w:eastAsia="Arial" w:hAnsi="Times New Roman" w:cs="Times New Roman"/>
          <w:sz w:val="16"/>
          <w:szCs w:val="16"/>
        </w:rPr>
        <w:t>Gather information from a variety of sources; analyze and evaluate the quality and relevance of the source; and use it to answer complex questions; and</w:t>
      </w:r>
    </w:p>
    <w:p w:rsidR="000701FD" w:rsidRPr="00B5167B" w:rsidRDefault="000701FD">
      <w:pPr>
        <w:spacing w:after="0" w:line="240" w:lineRule="auto"/>
        <w:rPr>
          <w:rFonts w:ascii="Times New Roman" w:eastAsia="Arial" w:hAnsi="Times New Roman" w:cs="Times New Roman"/>
          <w:sz w:val="16"/>
          <w:szCs w:val="16"/>
        </w:rPr>
      </w:pPr>
      <w:r w:rsidRPr="00B5167B">
        <w:rPr>
          <w:rFonts w:ascii="Times New Roman" w:eastAsia="Arial" w:hAnsi="Times New Roman" w:cs="Times New Roman"/>
          <w:sz w:val="16"/>
          <w:szCs w:val="16"/>
        </w:rPr>
        <w:t xml:space="preserve">Master the techniques of effective informational, literary, and </w:t>
      </w:r>
      <w:r w:rsidRPr="00B5167B">
        <w:rPr>
          <w:rFonts w:ascii="Times New Roman" w:eastAsia="Arial" w:hAnsi="Times New Roman" w:cs="Times New Roman"/>
          <w:b/>
          <w:bCs/>
          <w:sz w:val="16"/>
          <w:szCs w:val="16"/>
        </w:rPr>
        <w:t>persuasive</w:t>
      </w:r>
      <w:r w:rsidRPr="00B5167B">
        <w:rPr>
          <w:rFonts w:ascii="Times New Roman" w:eastAsia="Arial" w:hAnsi="Times New Roman" w:cs="Times New Roman"/>
          <w:sz w:val="16"/>
          <w:szCs w:val="16"/>
        </w:rPr>
        <w:t xml:space="preserve"> writing.</w:t>
      </w:r>
    </w:p>
    <w:p w:rsidR="000701FD" w:rsidRPr="00B5167B" w:rsidRDefault="000701FD">
      <w:pPr>
        <w:spacing w:after="0" w:line="240" w:lineRule="auto"/>
        <w:rPr>
          <w:rFonts w:eastAsia="Arial"/>
          <w:sz w:val="16"/>
          <w:szCs w:val="16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7"/>
        <w:gridCol w:w="2989"/>
        <w:gridCol w:w="2651"/>
        <w:gridCol w:w="2642"/>
        <w:gridCol w:w="2757"/>
      </w:tblGrid>
      <w:tr w:rsidR="00CF720E" w:rsidRPr="00B5167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1FD" w:rsidRPr="00B5167B" w:rsidRDefault="000701FD">
            <w:pPr>
              <w:rPr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Rubric Category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1FD" w:rsidRPr="00B5167B" w:rsidRDefault="000701FD">
            <w:pPr>
              <w:jc w:val="center"/>
              <w:rPr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Exceeds Standards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1FD" w:rsidRPr="00B5167B" w:rsidRDefault="000701FD">
            <w:pPr>
              <w:jc w:val="center"/>
              <w:rPr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Meets Standards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1FD" w:rsidRPr="00B5167B" w:rsidRDefault="000701FD">
            <w:pPr>
              <w:jc w:val="center"/>
              <w:rPr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Approaching Standards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1FD" w:rsidRPr="00B5167B" w:rsidRDefault="000701FD">
            <w:pPr>
              <w:jc w:val="center"/>
              <w:rPr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Below Standards</w:t>
            </w:r>
          </w:p>
        </w:tc>
      </w:tr>
      <w:tr w:rsidR="00CF720E" w:rsidRPr="00B5167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1FD" w:rsidRPr="00B5167B" w:rsidRDefault="000701FD">
            <w:pPr>
              <w:spacing w:after="0"/>
              <w:rPr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Write arguments to support claims in an analysis of substantive topics or texts, using valid reasoning and sufficient evidence.</w:t>
            </w:r>
            <w:r w:rsidR="00CF720E" w:rsidRPr="00B5167B">
              <w:rPr>
                <w:rFonts w:eastAsia="Arial"/>
                <w:sz w:val="16"/>
                <w:szCs w:val="16"/>
              </w:rPr>
              <w:t xml:space="preserve"> (CCSS W.11-12.1)</w:t>
            </w:r>
          </w:p>
          <w:p w:rsidR="000701FD" w:rsidRPr="00B5167B" w:rsidRDefault="000701FD">
            <w:pPr>
              <w:spacing w:after="0"/>
              <w:rPr>
                <w:rFonts w:eastAsia="Arial"/>
                <w:sz w:val="16"/>
                <w:szCs w:val="16"/>
              </w:rPr>
            </w:pPr>
          </w:p>
          <w:p w:rsidR="000701FD" w:rsidRPr="00B5167B" w:rsidRDefault="000701FD">
            <w:pPr>
              <w:spacing w:after="0"/>
              <w:rPr>
                <w:rFonts w:eastAsia="Arial"/>
                <w:sz w:val="16"/>
                <w:szCs w:val="16"/>
              </w:rPr>
            </w:pPr>
          </w:p>
          <w:p w:rsidR="000701FD" w:rsidRPr="00B5167B" w:rsidRDefault="000701FD">
            <w:pPr>
              <w:spacing w:after="0"/>
              <w:rPr>
                <w:rFonts w:eastAsia="Arial"/>
                <w:sz w:val="16"/>
                <w:szCs w:val="16"/>
              </w:rPr>
            </w:pPr>
          </w:p>
          <w:p w:rsidR="000701FD" w:rsidRPr="00B5167B" w:rsidRDefault="000701FD">
            <w:pPr>
              <w:spacing w:after="0"/>
              <w:rPr>
                <w:rFonts w:eastAsia="Arial"/>
                <w:sz w:val="16"/>
                <w:szCs w:val="16"/>
              </w:rPr>
            </w:pPr>
          </w:p>
          <w:p w:rsidR="000701FD" w:rsidRPr="00B5167B" w:rsidRDefault="000701FD">
            <w:pPr>
              <w:spacing w:after="0"/>
              <w:rPr>
                <w:rFonts w:eastAsia="Arial"/>
                <w:sz w:val="16"/>
                <w:szCs w:val="16"/>
              </w:rPr>
            </w:pPr>
          </w:p>
          <w:p w:rsidR="000701FD" w:rsidRPr="00B5167B" w:rsidRDefault="000701FD">
            <w:pPr>
              <w:spacing w:after="0"/>
              <w:rPr>
                <w:rFonts w:eastAsia="Arial"/>
                <w:sz w:val="16"/>
                <w:szCs w:val="16"/>
              </w:rPr>
            </w:pPr>
          </w:p>
          <w:p w:rsidR="000701FD" w:rsidRPr="00B5167B" w:rsidRDefault="000701FD">
            <w:pPr>
              <w:spacing w:after="0"/>
              <w:rPr>
                <w:rFonts w:eastAsia="Arial"/>
                <w:sz w:val="16"/>
                <w:szCs w:val="16"/>
              </w:rPr>
            </w:pPr>
          </w:p>
          <w:p w:rsidR="000701FD" w:rsidRPr="00B5167B" w:rsidRDefault="000701FD">
            <w:pPr>
              <w:spacing w:after="0"/>
              <w:rPr>
                <w:rFonts w:eastAsia="Arial"/>
                <w:sz w:val="16"/>
                <w:szCs w:val="16"/>
              </w:rPr>
            </w:pPr>
          </w:p>
          <w:p w:rsidR="000701FD" w:rsidRPr="00B5167B" w:rsidRDefault="000701FD">
            <w:pPr>
              <w:spacing w:after="0"/>
              <w:rPr>
                <w:rFonts w:eastAsia="Arial"/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Introduce a precise claim and create an organization that establishes clear relationships among the claim, reasons, and evidence</w:t>
            </w:r>
            <w:r w:rsidR="00CF720E" w:rsidRPr="00B5167B">
              <w:rPr>
                <w:rFonts w:eastAsia="Arial"/>
                <w:sz w:val="16"/>
                <w:szCs w:val="16"/>
              </w:rPr>
              <w:t>.  (CCSS W.11-12.1a)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1FD" w:rsidRPr="00B5167B" w:rsidRDefault="000701FD">
            <w:pPr>
              <w:spacing w:after="0"/>
              <w:rPr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Thesis statement is clear, focused, and predictive and offers the establishment of the counter-argument</w:t>
            </w:r>
          </w:p>
          <w:p w:rsidR="000701FD" w:rsidRPr="00B5167B" w:rsidRDefault="000701FD">
            <w:pPr>
              <w:spacing w:after="0"/>
              <w:rPr>
                <w:rFonts w:eastAsia="Arial"/>
                <w:sz w:val="16"/>
                <w:szCs w:val="16"/>
              </w:rPr>
            </w:pPr>
          </w:p>
          <w:p w:rsidR="000701FD" w:rsidRPr="00B5167B" w:rsidRDefault="000701FD">
            <w:pPr>
              <w:spacing w:after="0"/>
              <w:rPr>
                <w:rFonts w:eastAsia="Arial"/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 xml:space="preserve">Argument expertly uses a focused variety of the most appropriate persuasive techniques.  Argument </w:t>
            </w:r>
            <w:proofErr w:type="gramStart"/>
            <w:r w:rsidRPr="00B5167B">
              <w:rPr>
                <w:rFonts w:eastAsia="Arial"/>
                <w:sz w:val="16"/>
                <w:szCs w:val="16"/>
              </w:rPr>
              <w:t>offers  overwhelming</w:t>
            </w:r>
            <w:proofErr w:type="gramEnd"/>
            <w:r w:rsidRPr="00B5167B">
              <w:rPr>
                <w:rFonts w:eastAsia="Arial"/>
                <w:sz w:val="16"/>
                <w:szCs w:val="16"/>
              </w:rPr>
              <w:t xml:space="preserve"> and irrefutable evidence for the claim to be seen as valid.</w:t>
            </w:r>
          </w:p>
          <w:p w:rsidR="000701FD" w:rsidRPr="00B5167B" w:rsidRDefault="000701FD">
            <w:pPr>
              <w:spacing w:after="0"/>
              <w:rPr>
                <w:rFonts w:eastAsia="Arial"/>
                <w:sz w:val="16"/>
                <w:szCs w:val="16"/>
              </w:rPr>
            </w:pPr>
          </w:p>
          <w:p w:rsidR="000701FD" w:rsidRPr="00B5167B" w:rsidRDefault="000701FD">
            <w:pPr>
              <w:spacing w:after="0"/>
              <w:rPr>
                <w:rFonts w:eastAsia="Arial"/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The claim addresses the topic and the subject of your research.  It is engaging and sophisticated and is clearly established and sustained throughout the paper.</w:t>
            </w:r>
          </w:p>
          <w:p w:rsidR="000701FD" w:rsidRPr="00B5167B" w:rsidRDefault="000701FD">
            <w:pPr>
              <w:spacing w:after="0"/>
              <w:rPr>
                <w:rFonts w:eastAsia="Arial"/>
                <w:sz w:val="16"/>
                <w:szCs w:val="16"/>
              </w:rPr>
            </w:pPr>
          </w:p>
          <w:p w:rsidR="000701FD" w:rsidRPr="00B5167B" w:rsidRDefault="000701FD">
            <w:pPr>
              <w:spacing w:after="0"/>
              <w:rPr>
                <w:rFonts w:eastAsia="Arial"/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Organization anticipates the reader’s needs for understanding.  The claim, reasons, and evidence are logically and preemptively clear and focused.</w:t>
            </w:r>
          </w:p>
          <w:p w:rsidR="000701FD" w:rsidRPr="00B5167B" w:rsidRDefault="000701FD">
            <w:pPr>
              <w:spacing w:after="0"/>
              <w:rPr>
                <w:rFonts w:eastAsia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1FD" w:rsidRPr="00B5167B" w:rsidRDefault="000701FD">
            <w:pPr>
              <w:rPr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Thesis statement is clear, focused and predictive.</w:t>
            </w:r>
          </w:p>
          <w:p w:rsidR="000701FD" w:rsidRPr="00B5167B" w:rsidRDefault="000701FD">
            <w:pPr>
              <w:rPr>
                <w:rFonts w:eastAsia="Arial"/>
                <w:sz w:val="16"/>
                <w:szCs w:val="16"/>
              </w:rPr>
            </w:pPr>
          </w:p>
          <w:p w:rsidR="000701FD" w:rsidRPr="00B5167B" w:rsidRDefault="000701FD">
            <w:pPr>
              <w:rPr>
                <w:rFonts w:eastAsia="Arial"/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Argument effectively uses persuasive techniques (including ethos, pathos, and logos).  Argument uses enough evidence for the claim to be seen as valid.</w:t>
            </w:r>
          </w:p>
          <w:p w:rsidR="000701FD" w:rsidRPr="00B5167B" w:rsidRDefault="000701FD">
            <w:pPr>
              <w:rPr>
                <w:rFonts w:eastAsia="Arial"/>
                <w:sz w:val="16"/>
                <w:szCs w:val="16"/>
              </w:rPr>
            </w:pPr>
          </w:p>
          <w:p w:rsidR="000701FD" w:rsidRPr="00B5167B" w:rsidRDefault="000701FD">
            <w:pPr>
              <w:rPr>
                <w:rFonts w:eastAsia="Arial"/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The claim addresses the topic and the subject of your research.  It is clearly established and sustained.</w:t>
            </w:r>
          </w:p>
          <w:p w:rsidR="000701FD" w:rsidRPr="00B5167B" w:rsidRDefault="000701FD">
            <w:pPr>
              <w:rPr>
                <w:rFonts w:eastAsia="Arial"/>
                <w:sz w:val="16"/>
                <w:szCs w:val="16"/>
              </w:rPr>
            </w:pPr>
          </w:p>
          <w:p w:rsidR="000701FD" w:rsidRPr="00B5167B" w:rsidRDefault="000701FD">
            <w:pPr>
              <w:rPr>
                <w:rFonts w:eastAsia="Arial"/>
                <w:sz w:val="16"/>
                <w:szCs w:val="16"/>
              </w:rPr>
            </w:pPr>
          </w:p>
          <w:p w:rsidR="000701FD" w:rsidRPr="00B5167B" w:rsidRDefault="000701FD">
            <w:pPr>
              <w:rPr>
                <w:rFonts w:eastAsia="Arial"/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Organization assists the reader in understanding the claim and its reasons.  Evidence is logically presented.</w:t>
            </w:r>
          </w:p>
          <w:p w:rsidR="000701FD" w:rsidRPr="00B5167B" w:rsidRDefault="000701FD">
            <w:pPr>
              <w:spacing w:after="0"/>
              <w:rPr>
                <w:rFonts w:eastAsia="Arial"/>
                <w:sz w:val="16"/>
                <w:szCs w:val="16"/>
              </w:rPr>
            </w:pPr>
          </w:p>
          <w:p w:rsidR="000701FD" w:rsidRPr="00B5167B" w:rsidRDefault="000701FD">
            <w:pPr>
              <w:spacing w:after="0"/>
              <w:rPr>
                <w:rFonts w:eastAsia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1FD" w:rsidRPr="00B5167B" w:rsidRDefault="000701FD">
            <w:pPr>
              <w:spacing w:after="0"/>
              <w:rPr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Thesis statement is present but may be vague.</w:t>
            </w:r>
          </w:p>
          <w:p w:rsidR="000701FD" w:rsidRPr="00B5167B" w:rsidRDefault="000701FD">
            <w:pPr>
              <w:spacing w:after="0"/>
              <w:rPr>
                <w:rFonts w:eastAsia="Arial"/>
                <w:sz w:val="16"/>
                <w:szCs w:val="16"/>
              </w:rPr>
            </w:pPr>
          </w:p>
          <w:p w:rsidR="000701FD" w:rsidRPr="00B5167B" w:rsidRDefault="000701FD">
            <w:pPr>
              <w:rPr>
                <w:rFonts w:eastAsia="Arial"/>
                <w:sz w:val="16"/>
                <w:szCs w:val="16"/>
              </w:rPr>
            </w:pPr>
          </w:p>
          <w:p w:rsidR="000701FD" w:rsidRPr="00B5167B" w:rsidRDefault="000701FD">
            <w:pPr>
              <w:rPr>
                <w:rFonts w:eastAsia="Arial"/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Argument attempts to use persuasive techniques (including ethos, pathos, and logos).  Argument uses some evidence for the claim to be seen as valid</w:t>
            </w:r>
          </w:p>
          <w:p w:rsidR="000701FD" w:rsidRPr="00B5167B" w:rsidRDefault="000701FD">
            <w:pPr>
              <w:spacing w:after="0"/>
              <w:rPr>
                <w:rFonts w:eastAsia="Arial"/>
                <w:sz w:val="16"/>
                <w:szCs w:val="16"/>
              </w:rPr>
            </w:pPr>
          </w:p>
          <w:p w:rsidR="000701FD" w:rsidRPr="00B5167B" w:rsidRDefault="000701FD">
            <w:pPr>
              <w:spacing w:after="0"/>
              <w:rPr>
                <w:rFonts w:eastAsia="Arial"/>
                <w:sz w:val="16"/>
                <w:szCs w:val="16"/>
              </w:rPr>
            </w:pPr>
          </w:p>
          <w:p w:rsidR="000701FD" w:rsidRPr="00B5167B" w:rsidRDefault="000701FD">
            <w:pPr>
              <w:spacing w:after="0"/>
              <w:rPr>
                <w:rFonts w:eastAsia="Arial"/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 xml:space="preserve">The claim is hard to find and must be inferred; the writer struggled with narrowing the research topic. </w:t>
            </w:r>
          </w:p>
          <w:p w:rsidR="000701FD" w:rsidRPr="00B5167B" w:rsidRDefault="000701FD">
            <w:pPr>
              <w:spacing w:after="0"/>
              <w:rPr>
                <w:rFonts w:eastAsia="Arial"/>
                <w:sz w:val="16"/>
                <w:szCs w:val="16"/>
              </w:rPr>
            </w:pPr>
          </w:p>
          <w:p w:rsidR="000701FD" w:rsidRPr="00B5167B" w:rsidRDefault="000701FD">
            <w:pPr>
              <w:spacing w:after="0"/>
              <w:rPr>
                <w:rFonts w:eastAsia="Arial"/>
                <w:sz w:val="16"/>
                <w:szCs w:val="16"/>
              </w:rPr>
            </w:pPr>
          </w:p>
          <w:p w:rsidR="000701FD" w:rsidRPr="00B5167B" w:rsidRDefault="000701FD">
            <w:pPr>
              <w:spacing w:after="0"/>
              <w:rPr>
                <w:rFonts w:eastAsia="Arial"/>
                <w:sz w:val="16"/>
                <w:szCs w:val="16"/>
              </w:rPr>
            </w:pPr>
          </w:p>
          <w:p w:rsidR="000701FD" w:rsidRPr="00B5167B" w:rsidRDefault="000701FD">
            <w:pPr>
              <w:spacing w:after="0"/>
              <w:rPr>
                <w:rFonts w:eastAsia="Arial"/>
                <w:sz w:val="16"/>
                <w:szCs w:val="16"/>
              </w:rPr>
            </w:pPr>
          </w:p>
          <w:p w:rsidR="000701FD" w:rsidRPr="00B5167B" w:rsidRDefault="000701FD">
            <w:pPr>
              <w:spacing w:after="0"/>
              <w:rPr>
                <w:rFonts w:eastAsia="Arial"/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Organization is present but may not assist the reader in understanding the claim and its reasons, which may be vague.  Evidence is illogically presented.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1FD" w:rsidRPr="00B5167B" w:rsidRDefault="000701FD">
            <w:pPr>
              <w:rPr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Thesis statement is not present or is indistinguishable.  No argument is defined.</w:t>
            </w:r>
          </w:p>
          <w:p w:rsidR="000701FD" w:rsidRPr="00B5167B" w:rsidRDefault="000701FD">
            <w:pPr>
              <w:rPr>
                <w:rFonts w:eastAsia="Arial"/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No argument is made.</w:t>
            </w:r>
          </w:p>
          <w:p w:rsidR="000701FD" w:rsidRPr="00B5167B" w:rsidRDefault="000701FD">
            <w:pPr>
              <w:rPr>
                <w:rFonts w:eastAsia="Arial"/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Evidence is offered, but connections and explanation are not clear in making a point.</w:t>
            </w:r>
          </w:p>
          <w:p w:rsidR="000701FD" w:rsidRPr="00B5167B" w:rsidRDefault="000701FD">
            <w:pPr>
              <w:rPr>
                <w:rFonts w:eastAsia="Arial"/>
                <w:sz w:val="16"/>
                <w:szCs w:val="16"/>
              </w:rPr>
            </w:pPr>
          </w:p>
          <w:p w:rsidR="000701FD" w:rsidRPr="00B5167B" w:rsidRDefault="000701FD">
            <w:pPr>
              <w:rPr>
                <w:rFonts w:eastAsia="Arial"/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There is no claim.  The reader is not sure what the research topic was.</w:t>
            </w:r>
          </w:p>
          <w:p w:rsidR="000701FD" w:rsidRPr="00B5167B" w:rsidRDefault="000701FD">
            <w:pPr>
              <w:rPr>
                <w:rFonts w:eastAsia="Arial"/>
                <w:sz w:val="16"/>
                <w:szCs w:val="16"/>
              </w:rPr>
            </w:pPr>
          </w:p>
          <w:p w:rsidR="000701FD" w:rsidRPr="00B5167B" w:rsidRDefault="000701FD">
            <w:pPr>
              <w:rPr>
                <w:rFonts w:eastAsia="Arial"/>
                <w:sz w:val="16"/>
                <w:szCs w:val="16"/>
              </w:rPr>
            </w:pPr>
          </w:p>
          <w:p w:rsidR="000701FD" w:rsidRPr="00B5167B" w:rsidRDefault="000701FD">
            <w:pPr>
              <w:rPr>
                <w:rFonts w:eastAsia="Arial"/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Organization is not presented.  The claim, reasons, and evidence are vague or irrelevant.  Little effort is made to assist the reader in understanding.</w:t>
            </w:r>
          </w:p>
        </w:tc>
      </w:tr>
      <w:tr w:rsidR="00CF720E" w:rsidRPr="00B5167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1FD" w:rsidRPr="00B5167B" w:rsidRDefault="000701FD">
            <w:pPr>
              <w:spacing w:after="0"/>
              <w:rPr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Use words, phrases, and clauses to link the major sections of a text, create cohesion, and clarify the relationships between claim(s) and reasons, between reasons and evidence, and between claim(s) and counterclaims.</w:t>
            </w:r>
            <w:r w:rsidR="00CF720E" w:rsidRPr="00B5167B">
              <w:rPr>
                <w:rFonts w:eastAsia="Arial"/>
                <w:sz w:val="16"/>
                <w:szCs w:val="16"/>
              </w:rPr>
              <w:t xml:space="preserve"> (CCSS W.11-12.1c)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1FD" w:rsidRPr="00B5167B" w:rsidRDefault="000701FD">
            <w:pPr>
              <w:rPr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Thoughtful transitions clearly show how ideas connect</w:t>
            </w:r>
          </w:p>
          <w:p w:rsidR="000701FD" w:rsidRPr="00B5167B" w:rsidRDefault="000701FD">
            <w:pPr>
              <w:rPr>
                <w:rFonts w:eastAsia="Arial"/>
                <w:sz w:val="16"/>
                <w:szCs w:val="16"/>
              </w:rPr>
            </w:pPr>
          </w:p>
          <w:p w:rsidR="000701FD" w:rsidRPr="00B5167B" w:rsidRDefault="000701FD">
            <w:pPr>
              <w:rPr>
                <w:rFonts w:eastAsia="Arial"/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Transitions expertly establish the relationship between the claim and the counter-claims in order to clearly establish the validity of the claim.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1FD" w:rsidRPr="00B5167B" w:rsidRDefault="000701FD">
            <w:pPr>
              <w:rPr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Common transitions are logically sequenced and flow smoothly.</w:t>
            </w:r>
          </w:p>
          <w:p w:rsidR="000701FD" w:rsidRPr="00B5167B" w:rsidRDefault="000701FD">
            <w:pPr>
              <w:rPr>
                <w:rFonts w:eastAsia="Arial"/>
                <w:sz w:val="16"/>
                <w:szCs w:val="16"/>
              </w:rPr>
            </w:pPr>
          </w:p>
          <w:p w:rsidR="000701FD" w:rsidRPr="00B5167B" w:rsidRDefault="000701FD">
            <w:pPr>
              <w:rPr>
                <w:rFonts w:eastAsia="Arial"/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Transitions establish the relationship between the claim and the counter-claims in order to establish the validity of the claim.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1FD" w:rsidRPr="00B5167B" w:rsidRDefault="000701FD">
            <w:pPr>
              <w:rPr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Sporadic transitions are evident.</w:t>
            </w:r>
          </w:p>
          <w:p w:rsidR="000701FD" w:rsidRPr="00B5167B" w:rsidRDefault="000701FD">
            <w:pPr>
              <w:rPr>
                <w:rFonts w:eastAsia="Arial"/>
                <w:sz w:val="16"/>
                <w:szCs w:val="16"/>
              </w:rPr>
            </w:pPr>
          </w:p>
          <w:p w:rsidR="000701FD" w:rsidRPr="00B5167B" w:rsidRDefault="000701FD">
            <w:pPr>
              <w:rPr>
                <w:rFonts w:eastAsia="Arial"/>
                <w:sz w:val="16"/>
                <w:szCs w:val="16"/>
              </w:rPr>
            </w:pPr>
          </w:p>
          <w:p w:rsidR="000701FD" w:rsidRPr="00B5167B" w:rsidRDefault="000701FD">
            <w:pPr>
              <w:rPr>
                <w:rFonts w:eastAsia="Arial"/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Transitions establish the claim of the paper.</w:t>
            </w:r>
          </w:p>
          <w:p w:rsidR="000701FD" w:rsidRPr="00B5167B" w:rsidRDefault="000701FD">
            <w:pPr>
              <w:rPr>
                <w:rFonts w:eastAsia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1FD" w:rsidRPr="00B5167B" w:rsidRDefault="000701FD">
            <w:pPr>
              <w:rPr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Transitions are illogically sequenced or missing entirely.</w:t>
            </w:r>
          </w:p>
          <w:p w:rsidR="000701FD" w:rsidRPr="00B5167B" w:rsidRDefault="000701FD">
            <w:pPr>
              <w:rPr>
                <w:rFonts w:eastAsia="Arial"/>
                <w:sz w:val="16"/>
                <w:szCs w:val="16"/>
              </w:rPr>
            </w:pPr>
          </w:p>
          <w:p w:rsidR="000701FD" w:rsidRPr="00B5167B" w:rsidRDefault="000701FD">
            <w:pPr>
              <w:rPr>
                <w:rFonts w:eastAsia="Arial"/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Transitions detract from or do not progress the claim of the paper.</w:t>
            </w:r>
          </w:p>
        </w:tc>
      </w:tr>
    </w:tbl>
    <w:p w:rsidR="00B5167B" w:rsidRDefault="00B5167B">
      <w:r>
        <w:br w:type="page"/>
      </w:r>
      <w:bookmarkStart w:id="0" w:name="_GoBack"/>
      <w:bookmarkEnd w:id="0"/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7"/>
        <w:gridCol w:w="2962"/>
        <w:gridCol w:w="3048"/>
        <w:gridCol w:w="3648"/>
        <w:gridCol w:w="2331"/>
      </w:tblGrid>
      <w:tr w:rsidR="00CF720E" w:rsidRPr="00B5167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1FD" w:rsidRPr="00B5167B" w:rsidRDefault="000701FD">
            <w:pPr>
              <w:spacing w:after="0"/>
              <w:rPr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Provide a concluding statement or section that follows from and supports the argument presented</w:t>
            </w:r>
            <w:r w:rsidR="00CF720E" w:rsidRPr="00B5167B">
              <w:rPr>
                <w:rFonts w:eastAsia="Arial"/>
                <w:sz w:val="16"/>
                <w:szCs w:val="16"/>
              </w:rPr>
              <w:t>.  (CCSS W.11-12.1e)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1FD" w:rsidRPr="00B5167B" w:rsidRDefault="000701FD">
            <w:pPr>
              <w:spacing w:after="0"/>
              <w:rPr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The conclusion synthesizes ideas from the research accurately and creatively in a sophisticated and engaging manner.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1FD" w:rsidRPr="00B5167B" w:rsidRDefault="000701FD">
            <w:pPr>
              <w:spacing w:after="0"/>
              <w:rPr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The conclusion synthesizes ideas from the research accurately.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1FD" w:rsidRPr="00B5167B" w:rsidRDefault="000701FD">
            <w:pPr>
              <w:spacing w:after="0"/>
              <w:rPr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 xml:space="preserve">The conclusion summarizes ideas from the paper without an attempt at synthesis.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1FD" w:rsidRPr="00B5167B" w:rsidRDefault="000701FD">
            <w:pPr>
              <w:rPr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There is no conclusion, or the conclusion does not synthesize ideas from the research.</w:t>
            </w:r>
          </w:p>
        </w:tc>
      </w:tr>
      <w:tr w:rsidR="00CF720E" w:rsidRPr="00B5167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1FD" w:rsidRPr="00B5167B" w:rsidRDefault="000701FD">
            <w:pPr>
              <w:spacing w:after="0"/>
              <w:rPr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Integrate information from different sources to research and complete a project</w:t>
            </w:r>
            <w:r w:rsidR="00CF720E" w:rsidRPr="00B5167B">
              <w:rPr>
                <w:rFonts w:eastAsia="Arial"/>
                <w:sz w:val="16"/>
                <w:szCs w:val="16"/>
              </w:rPr>
              <w:t>. (CCSS W.11-12.7/.8)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1FD" w:rsidRPr="00B5167B" w:rsidRDefault="000701FD">
            <w:pPr>
              <w:spacing w:after="0"/>
              <w:rPr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 xml:space="preserve">Three credible sources are used.  </w:t>
            </w:r>
          </w:p>
          <w:p w:rsidR="000701FD" w:rsidRPr="00B5167B" w:rsidRDefault="000701FD">
            <w:pPr>
              <w:spacing w:after="0"/>
              <w:rPr>
                <w:rFonts w:eastAsia="Arial"/>
                <w:sz w:val="16"/>
                <w:szCs w:val="16"/>
              </w:rPr>
            </w:pPr>
          </w:p>
          <w:p w:rsidR="000701FD" w:rsidRPr="00B5167B" w:rsidRDefault="000701FD">
            <w:pPr>
              <w:spacing w:after="0"/>
              <w:rPr>
                <w:rFonts w:eastAsia="Arial"/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 xml:space="preserve">There are more than three supporting details and examples from your research, and all are skillfully blended into context sentences. </w:t>
            </w:r>
          </w:p>
          <w:p w:rsidR="000701FD" w:rsidRPr="00B5167B" w:rsidRDefault="000701FD">
            <w:pPr>
              <w:spacing w:after="0"/>
              <w:rPr>
                <w:rFonts w:eastAsia="Arial"/>
                <w:sz w:val="16"/>
                <w:szCs w:val="16"/>
              </w:rPr>
            </w:pPr>
          </w:p>
          <w:p w:rsidR="000701FD" w:rsidRPr="00B5167B" w:rsidRDefault="000701FD">
            <w:pPr>
              <w:spacing w:after="0"/>
              <w:rPr>
                <w:rFonts w:eastAsia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1FD" w:rsidRPr="00B5167B" w:rsidRDefault="000701FD">
            <w:pPr>
              <w:spacing w:after="0"/>
              <w:rPr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 xml:space="preserve">Three credible sources are used. </w:t>
            </w:r>
          </w:p>
          <w:p w:rsidR="000701FD" w:rsidRPr="00B5167B" w:rsidRDefault="000701FD">
            <w:pPr>
              <w:spacing w:after="0"/>
              <w:rPr>
                <w:rFonts w:eastAsia="Arial"/>
                <w:sz w:val="16"/>
                <w:szCs w:val="16"/>
              </w:rPr>
            </w:pPr>
          </w:p>
          <w:p w:rsidR="000701FD" w:rsidRPr="00B5167B" w:rsidRDefault="000701FD">
            <w:pPr>
              <w:spacing w:after="0"/>
              <w:rPr>
                <w:rFonts w:eastAsia="Arial"/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There are at least three supporting details and examples from your research, and most are blended into context sentences</w:t>
            </w:r>
            <w:r w:rsidRPr="00B5167B">
              <w:rPr>
                <w:rFonts w:eastAsia="Arial"/>
                <w:color w:val="FF0000"/>
                <w:sz w:val="16"/>
                <w:szCs w:val="16"/>
              </w:rPr>
              <w:t xml:space="preserve">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1FD" w:rsidRPr="00B5167B" w:rsidRDefault="000701FD">
            <w:pPr>
              <w:spacing w:after="0"/>
              <w:rPr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 xml:space="preserve">Fewer than three credible sources are used. </w:t>
            </w:r>
          </w:p>
          <w:p w:rsidR="000701FD" w:rsidRPr="00B5167B" w:rsidRDefault="000701FD">
            <w:pPr>
              <w:spacing w:after="0"/>
              <w:rPr>
                <w:rFonts w:eastAsia="Arial"/>
                <w:sz w:val="16"/>
                <w:szCs w:val="16"/>
              </w:rPr>
            </w:pPr>
          </w:p>
          <w:p w:rsidR="000701FD" w:rsidRPr="00B5167B" w:rsidRDefault="000701FD">
            <w:pPr>
              <w:spacing w:after="0"/>
              <w:rPr>
                <w:rFonts w:eastAsia="Arial"/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 xml:space="preserve">There are fewer than three supporting details and examples from your research, or the details and examples are out of context or do not blend into the context sentences. </w:t>
            </w:r>
          </w:p>
          <w:p w:rsidR="000701FD" w:rsidRPr="00B5167B" w:rsidRDefault="000701FD">
            <w:pPr>
              <w:rPr>
                <w:rFonts w:eastAsia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1FD" w:rsidRPr="00B5167B" w:rsidRDefault="000701FD">
            <w:pPr>
              <w:rPr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Supporting details are lacking.</w:t>
            </w:r>
          </w:p>
          <w:p w:rsidR="000701FD" w:rsidRPr="00B5167B" w:rsidRDefault="000701FD">
            <w:pPr>
              <w:rPr>
                <w:rFonts w:eastAsia="Arial"/>
                <w:sz w:val="16"/>
                <w:szCs w:val="16"/>
              </w:rPr>
            </w:pPr>
          </w:p>
        </w:tc>
      </w:tr>
      <w:tr w:rsidR="00CF720E" w:rsidRPr="00B5167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1FD" w:rsidRPr="00B5167B" w:rsidRDefault="000701FD">
            <w:pPr>
              <w:spacing w:after="0"/>
              <w:rPr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Demonstrate command of the conventions of standard English capitalization, punctuation, and spelling when writing</w:t>
            </w:r>
            <w:r w:rsidR="00CF720E" w:rsidRPr="00B5167B">
              <w:rPr>
                <w:rFonts w:eastAsia="Arial"/>
                <w:sz w:val="16"/>
                <w:szCs w:val="16"/>
              </w:rPr>
              <w:t>.(CCSS L.11-12.1)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1FD" w:rsidRPr="00B5167B" w:rsidRDefault="000701FD">
            <w:pPr>
              <w:spacing w:after="0" w:line="240" w:lineRule="auto"/>
              <w:rPr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There are no errors in grammar, mechanics or spelling.</w:t>
            </w:r>
          </w:p>
          <w:p w:rsidR="000701FD" w:rsidRPr="00B5167B" w:rsidRDefault="000701FD">
            <w:pPr>
              <w:spacing w:after="0" w:line="240" w:lineRule="auto"/>
              <w:rPr>
                <w:rFonts w:eastAsia="Arial"/>
                <w:sz w:val="16"/>
                <w:szCs w:val="16"/>
              </w:rPr>
            </w:pPr>
          </w:p>
          <w:p w:rsidR="000701FD" w:rsidRPr="00B5167B" w:rsidRDefault="000701FD">
            <w:pPr>
              <w:spacing w:after="0" w:line="240" w:lineRule="auto"/>
              <w:rPr>
                <w:rFonts w:eastAsia="Arial"/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 xml:space="preserve">Use of mechanics/grammar enhances the writing. </w:t>
            </w:r>
          </w:p>
          <w:p w:rsidR="000701FD" w:rsidRPr="00B5167B" w:rsidRDefault="000701FD">
            <w:pPr>
              <w:spacing w:after="0" w:line="240" w:lineRule="auto"/>
              <w:rPr>
                <w:rFonts w:eastAsia="Arial"/>
                <w:sz w:val="16"/>
                <w:szCs w:val="16"/>
              </w:rPr>
            </w:pPr>
          </w:p>
          <w:p w:rsidR="000701FD" w:rsidRPr="00B5167B" w:rsidRDefault="000701FD">
            <w:pPr>
              <w:spacing w:after="0" w:line="240" w:lineRule="auto"/>
              <w:rPr>
                <w:rFonts w:eastAsia="Arial"/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Sources are cited correctly in the text and on the Works Cited page.</w:t>
            </w:r>
          </w:p>
          <w:p w:rsidR="000701FD" w:rsidRPr="00B5167B" w:rsidRDefault="000701FD">
            <w:pPr>
              <w:jc w:val="center"/>
              <w:rPr>
                <w:rFonts w:eastAsia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1FD" w:rsidRPr="00B5167B" w:rsidRDefault="000701FD">
            <w:pPr>
              <w:spacing w:after="0" w:line="240" w:lineRule="auto"/>
              <w:rPr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 xml:space="preserve">Minimal errors in grammar, mechanics or spelling do not detract from the work. </w:t>
            </w:r>
          </w:p>
          <w:p w:rsidR="000701FD" w:rsidRPr="00B5167B" w:rsidRDefault="000701FD">
            <w:pPr>
              <w:spacing w:after="0" w:line="240" w:lineRule="auto"/>
              <w:rPr>
                <w:rFonts w:eastAsia="Arial"/>
                <w:sz w:val="16"/>
                <w:szCs w:val="16"/>
              </w:rPr>
            </w:pPr>
          </w:p>
          <w:p w:rsidR="000701FD" w:rsidRPr="00B5167B" w:rsidRDefault="000701FD">
            <w:pPr>
              <w:spacing w:after="0" w:line="240" w:lineRule="auto"/>
              <w:rPr>
                <w:rFonts w:eastAsia="Arial"/>
                <w:sz w:val="16"/>
                <w:szCs w:val="16"/>
              </w:rPr>
            </w:pPr>
          </w:p>
          <w:p w:rsidR="000701FD" w:rsidRPr="00B5167B" w:rsidRDefault="000701FD">
            <w:pPr>
              <w:rPr>
                <w:rFonts w:eastAsia="Arial"/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Sources are cited correctly in the text and on the Works Cited page.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1FD" w:rsidRPr="00B5167B" w:rsidRDefault="000701FD">
            <w:pPr>
              <w:spacing w:after="0" w:line="240" w:lineRule="auto"/>
              <w:rPr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 xml:space="preserve">Errors in grammar, mechanics or spelling detract from the work. </w:t>
            </w:r>
          </w:p>
          <w:p w:rsidR="000701FD" w:rsidRPr="00B5167B" w:rsidRDefault="000701FD">
            <w:pPr>
              <w:spacing w:after="0"/>
              <w:rPr>
                <w:rFonts w:eastAsia="Arial"/>
                <w:sz w:val="16"/>
                <w:szCs w:val="16"/>
              </w:rPr>
            </w:pPr>
          </w:p>
          <w:p w:rsidR="000701FD" w:rsidRPr="00B5167B" w:rsidRDefault="000701FD">
            <w:pPr>
              <w:spacing w:after="0"/>
              <w:rPr>
                <w:rFonts w:eastAsia="Arial"/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Sources are not cited correctly in the text and/or on the Works Cited page.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1FD" w:rsidRPr="00B5167B" w:rsidRDefault="000701FD">
            <w:pPr>
              <w:rPr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There are “no excuses” errors (homophones such as there/ their/ they’re, periods outside of quotations, etc.).</w:t>
            </w:r>
          </w:p>
          <w:p w:rsidR="000701FD" w:rsidRPr="00B5167B" w:rsidRDefault="000701FD">
            <w:pPr>
              <w:rPr>
                <w:rFonts w:eastAsia="Arial"/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Sources are not cited in the text and/or on a Works Cited page.</w:t>
            </w:r>
          </w:p>
        </w:tc>
      </w:tr>
      <w:tr w:rsidR="00CF720E" w:rsidRPr="00B5167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1FD" w:rsidRPr="00B5167B" w:rsidRDefault="000701FD">
            <w:pPr>
              <w:spacing w:after="0"/>
              <w:rPr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Use technology to produce and publish work</w:t>
            </w:r>
            <w:r w:rsidR="00CF720E" w:rsidRPr="00B5167B">
              <w:rPr>
                <w:rFonts w:eastAsia="Arial"/>
                <w:sz w:val="16"/>
                <w:szCs w:val="16"/>
              </w:rPr>
              <w:t>. (CCS W.11-12.6)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1FD" w:rsidRPr="00B5167B" w:rsidRDefault="000701FD">
            <w:pPr>
              <w:spacing w:after="0"/>
              <w:rPr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The finished appearance is of superior quality.</w:t>
            </w:r>
          </w:p>
          <w:p w:rsidR="000701FD" w:rsidRPr="00B5167B" w:rsidRDefault="000701FD">
            <w:pPr>
              <w:spacing w:after="0"/>
              <w:rPr>
                <w:rFonts w:eastAsia="Arial"/>
                <w:sz w:val="16"/>
                <w:szCs w:val="16"/>
              </w:rPr>
            </w:pPr>
          </w:p>
          <w:p w:rsidR="000701FD" w:rsidRPr="00B5167B" w:rsidRDefault="000701FD">
            <w:pPr>
              <w:spacing w:after="0"/>
              <w:rPr>
                <w:rFonts w:eastAsia="Arial"/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The paper was submitted to turnitin.com.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1FD" w:rsidRPr="00B5167B" w:rsidRDefault="000701FD">
            <w:pPr>
              <w:spacing w:after="0"/>
              <w:rPr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 xml:space="preserve">Presentation/formatting </w:t>
            </w:r>
            <w:proofErr w:type="gramStart"/>
            <w:r w:rsidRPr="00B5167B">
              <w:rPr>
                <w:rFonts w:eastAsia="Arial"/>
                <w:sz w:val="16"/>
                <w:szCs w:val="16"/>
              </w:rPr>
              <w:t>is</w:t>
            </w:r>
            <w:proofErr w:type="gramEnd"/>
            <w:r w:rsidRPr="00B5167B">
              <w:rPr>
                <w:rFonts w:eastAsia="Arial"/>
                <w:sz w:val="16"/>
                <w:szCs w:val="16"/>
              </w:rPr>
              <w:t xml:space="preserve"> standard and predictable. </w:t>
            </w:r>
          </w:p>
          <w:p w:rsidR="000701FD" w:rsidRPr="00B5167B" w:rsidRDefault="000701FD">
            <w:pPr>
              <w:spacing w:after="0"/>
              <w:rPr>
                <w:rFonts w:eastAsia="Arial"/>
                <w:sz w:val="16"/>
                <w:szCs w:val="16"/>
              </w:rPr>
            </w:pPr>
          </w:p>
          <w:p w:rsidR="000701FD" w:rsidRPr="00B5167B" w:rsidRDefault="000701FD">
            <w:pPr>
              <w:spacing w:after="0"/>
              <w:rPr>
                <w:rFonts w:eastAsia="Arial"/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The paper was submitted to turnitin.com.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1FD" w:rsidRPr="00B5167B" w:rsidRDefault="000701FD">
            <w:pPr>
              <w:spacing w:after="0"/>
              <w:rPr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 xml:space="preserve">Presentation/formatting </w:t>
            </w:r>
            <w:proofErr w:type="gramStart"/>
            <w:r w:rsidRPr="00B5167B">
              <w:rPr>
                <w:rFonts w:eastAsia="Arial"/>
                <w:sz w:val="16"/>
                <w:szCs w:val="16"/>
              </w:rPr>
              <w:t>confuses</w:t>
            </w:r>
            <w:proofErr w:type="gramEnd"/>
            <w:r w:rsidRPr="00B5167B">
              <w:rPr>
                <w:rFonts w:eastAsia="Arial"/>
                <w:sz w:val="16"/>
                <w:szCs w:val="16"/>
              </w:rPr>
              <w:t xml:space="preserve"> the message. </w:t>
            </w:r>
          </w:p>
          <w:p w:rsidR="000701FD" w:rsidRPr="00B5167B" w:rsidRDefault="000701FD">
            <w:pPr>
              <w:spacing w:after="0"/>
              <w:rPr>
                <w:rFonts w:eastAsia="Arial"/>
                <w:sz w:val="16"/>
                <w:szCs w:val="16"/>
              </w:rPr>
            </w:pPr>
          </w:p>
          <w:p w:rsidR="000701FD" w:rsidRPr="00B5167B" w:rsidRDefault="000701FD">
            <w:pPr>
              <w:spacing w:after="0"/>
              <w:rPr>
                <w:rFonts w:eastAsia="Arial"/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The paper was submitted to turnitin.com.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1FD" w:rsidRPr="00B5167B" w:rsidRDefault="000701FD">
            <w:pPr>
              <w:rPr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The paper is sloppy.</w:t>
            </w:r>
          </w:p>
          <w:p w:rsidR="000701FD" w:rsidRPr="00B5167B" w:rsidRDefault="000701FD">
            <w:pPr>
              <w:rPr>
                <w:rFonts w:eastAsia="Arial"/>
                <w:sz w:val="16"/>
                <w:szCs w:val="16"/>
              </w:rPr>
            </w:pPr>
            <w:r w:rsidRPr="00B5167B">
              <w:rPr>
                <w:rFonts w:eastAsia="Arial"/>
                <w:sz w:val="16"/>
                <w:szCs w:val="16"/>
              </w:rPr>
              <w:t>The paper was not submitted to turnitin.com.</w:t>
            </w:r>
          </w:p>
        </w:tc>
      </w:tr>
    </w:tbl>
    <w:p w:rsidR="000701FD" w:rsidRPr="00B5167B" w:rsidRDefault="000701FD">
      <w:pPr>
        <w:spacing w:line="240" w:lineRule="auto"/>
        <w:rPr>
          <w:sz w:val="16"/>
          <w:szCs w:val="16"/>
        </w:rPr>
      </w:pPr>
      <w:bookmarkStart w:id="1" w:name="id.9d2ea439d4f9"/>
      <w:bookmarkEnd w:id="1"/>
      <w:r w:rsidRPr="00B5167B">
        <w:rPr>
          <w:rFonts w:eastAsia="Arial"/>
          <w:sz w:val="16"/>
          <w:szCs w:val="16"/>
        </w:rPr>
        <w:br/>
      </w:r>
    </w:p>
    <w:p w:rsidR="000701FD" w:rsidRPr="00B5167B" w:rsidRDefault="000701FD">
      <w:pPr>
        <w:spacing w:line="240" w:lineRule="auto"/>
        <w:rPr>
          <w:rFonts w:eastAsia="Arial"/>
          <w:sz w:val="16"/>
          <w:szCs w:val="16"/>
        </w:rPr>
      </w:pPr>
    </w:p>
    <w:sectPr w:rsidR="000701FD" w:rsidRPr="00B5167B" w:rsidSect="0053019B">
      <w:headerReference w:type="default" r:id="rId8"/>
      <w:pgSz w:w="15840" w:h="12240" w:orient="landscape"/>
      <w:pgMar w:top="72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C48" w:rsidRDefault="00221C48">
      <w:pPr>
        <w:spacing w:after="0" w:line="240" w:lineRule="auto"/>
      </w:pPr>
      <w:r>
        <w:separator/>
      </w:r>
    </w:p>
  </w:endnote>
  <w:endnote w:type="continuationSeparator" w:id="0">
    <w:p w:rsidR="00221C48" w:rsidRDefault="00221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C48" w:rsidRDefault="00221C48">
      <w:pPr>
        <w:spacing w:after="0" w:line="240" w:lineRule="auto"/>
      </w:pPr>
      <w:r>
        <w:separator/>
      </w:r>
    </w:p>
  </w:footnote>
  <w:footnote w:type="continuationSeparator" w:id="0">
    <w:p w:rsidR="00221C48" w:rsidRDefault="00221C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1FD" w:rsidRDefault="000701FD">
    <w:pPr>
      <w:spacing w:after="0" w:line="240" w:lineRule="auto"/>
    </w:pPr>
    <w:r>
      <w:t>Persuasive Writing Rubric</w:t>
    </w:r>
  </w:p>
  <w:p w:rsidR="000701FD" w:rsidRDefault="000701FD">
    <w:pPr>
      <w:spacing w:after="0" w:line="240" w:lineRule="auto"/>
    </w:pPr>
    <w:r>
      <w:t>Name __________________________________________________</w:t>
    </w:r>
    <w:proofErr w:type="gramStart"/>
    <w:r>
      <w:t>_  Block</w:t>
    </w:r>
    <w:proofErr w:type="gramEnd"/>
    <w:r>
      <w:t xml:space="preserve"> 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7C0440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701FD"/>
    <w:rsid w:val="00221C48"/>
    <w:rsid w:val="0053019B"/>
    <w:rsid w:val="006D2E40"/>
    <w:rsid w:val="009371CE"/>
    <w:rsid w:val="00937335"/>
    <w:rsid w:val="00B5167B"/>
    <w:rsid w:val="00CF720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 w:qFormat="1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Heading1">
    <w:name w:val="heading 1"/>
    <w:basedOn w:val="Normal"/>
    <w:next w:val="Normal"/>
    <w:qFormat/>
    <w:rsid w:val="00EF7B96"/>
    <w:pPr>
      <w:spacing w:before="240" w:after="60" w:line="240" w:lineRule="auto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EF7B96"/>
    <w:pPr>
      <w:spacing w:before="240" w:after="60" w:line="240" w:lineRule="auto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F7B96"/>
    <w:pPr>
      <w:spacing w:before="240" w:after="60" w:line="240" w:lineRule="auto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F7B96"/>
    <w:pPr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F7B96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F7B96"/>
    <w:pPr>
      <w:spacing w:before="240" w:after="60" w:line="240" w:lineRule="auto"/>
      <w:outlineLvl w:val="5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EF7B96"/>
    <w:pPr>
      <w:spacing w:before="240" w:after="60" w:line="240" w:lineRule="auto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Subtitle">
    <w:name w:val="Subtitle"/>
    <w:basedOn w:val="Normal"/>
    <w:qFormat/>
    <w:rsid w:val="00EF7B96"/>
    <w:pPr>
      <w:spacing w:after="60" w:line="240" w:lineRule="auto"/>
      <w:jc w:val="center"/>
    </w:pPr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rsid w:val="00530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3019B"/>
    <w:rPr>
      <w:rFonts w:ascii="Tahoma" w:eastAsia="Calibri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 w:qFormat="1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Heading1">
    <w:name w:val="heading 1"/>
    <w:basedOn w:val="Normal"/>
    <w:next w:val="Normal"/>
    <w:qFormat/>
    <w:rsid w:val="00EF7B96"/>
    <w:pPr>
      <w:spacing w:before="240" w:after="60" w:line="240" w:lineRule="auto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EF7B96"/>
    <w:pPr>
      <w:spacing w:before="240" w:after="60" w:line="240" w:lineRule="auto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F7B96"/>
    <w:pPr>
      <w:spacing w:before="240" w:after="60" w:line="240" w:lineRule="auto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F7B96"/>
    <w:pPr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F7B96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F7B96"/>
    <w:pPr>
      <w:spacing w:before="240" w:after="60" w:line="240" w:lineRule="auto"/>
      <w:outlineLvl w:val="5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EF7B96"/>
    <w:pPr>
      <w:spacing w:before="240" w:after="60" w:line="240" w:lineRule="auto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Subtitle">
    <w:name w:val="Subtitle"/>
    <w:basedOn w:val="Normal"/>
    <w:qFormat/>
    <w:rsid w:val="00EF7B96"/>
    <w:pPr>
      <w:spacing w:after="60" w:line="240" w:lineRule="auto"/>
      <w:jc w:val="center"/>
    </w:pPr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rsid w:val="00530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3019B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883</Words>
  <Characters>5037</Characters>
  <Application>Microsoft Office Word</Application>
  <DocSecurity>4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Warner</dc:creator>
  <cp:keywords/>
  <cp:lastModifiedBy>.</cp:lastModifiedBy>
  <cp:revision>2</cp:revision>
  <cp:lastPrinted>2012-08-14T17:58:00Z</cp:lastPrinted>
  <dcterms:created xsi:type="dcterms:W3CDTF">2012-11-26T20:42:00Z</dcterms:created>
  <dcterms:modified xsi:type="dcterms:W3CDTF">2012-11-26T20:42:00Z</dcterms:modified>
</cp:coreProperties>
</file>